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ED2EF" w14:textId="1DD77A7D" w:rsidR="00A55F4E" w:rsidRDefault="00723984" w:rsidP="00A55F4E">
      <w:pPr>
        <w:pStyle w:val="ust"/>
        <w:spacing w:before="120" w:after="120"/>
        <w:ind w:left="0" w:firstLine="0"/>
        <w:jc w:val="left"/>
        <w:rPr>
          <w:rFonts w:ascii="Cambria" w:hAnsi="Cambria" w:cs="Arial"/>
          <w:b/>
          <w:sz w:val="20"/>
          <w:szCs w:val="20"/>
        </w:rPr>
      </w:pPr>
      <w:r w:rsidRPr="00723984">
        <w:rPr>
          <w:rFonts w:ascii="Cambria" w:hAnsi="Cambria" w:cs="Arial"/>
          <w:b/>
          <w:sz w:val="20"/>
          <w:szCs w:val="20"/>
        </w:rPr>
        <w:t>OKSO.272.</w:t>
      </w:r>
      <w:r w:rsidR="009C3757">
        <w:rPr>
          <w:rFonts w:ascii="Cambria" w:hAnsi="Cambria" w:cs="Arial"/>
          <w:b/>
          <w:sz w:val="20"/>
          <w:szCs w:val="20"/>
        </w:rPr>
        <w:t>2</w:t>
      </w:r>
      <w:r w:rsidR="00976DFA">
        <w:rPr>
          <w:rFonts w:ascii="Cambria" w:hAnsi="Cambria" w:cs="Arial"/>
          <w:b/>
          <w:sz w:val="20"/>
          <w:szCs w:val="20"/>
        </w:rPr>
        <w:t>5</w:t>
      </w:r>
      <w:r w:rsidR="00A55F4E" w:rsidRPr="00723984">
        <w:rPr>
          <w:rFonts w:ascii="Cambria" w:hAnsi="Cambria" w:cs="Arial"/>
          <w:b/>
          <w:sz w:val="20"/>
          <w:szCs w:val="20"/>
        </w:rPr>
        <w:t>.2021</w:t>
      </w:r>
    </w:p>
    <w:p w14:paraId="59EEF4F6" w14:textId="77777777" w:rsidR="00DA509A" w:rsidRPr="00A55F4E" w:rsidRDefault="0056694D" w:rsidP="00A55F4E">
      <w:pPr>
        <w:pStyle w:val="ust"/>
        <w:spacing w:before="120" w:after="120"/>
        <w:ind w:left="0" w:firstLine="0"/>
        <w:jc w:val="right"/>
        <w:rPr>
          <w:rFonts w:ascii="Arial" w:hAnsi="Arial" w:cs="Arial"/>
          <w:b/>
          <w:sz w:val="20"/>
          <w:szCs w:val="20"/>
        </w:rPr>
      </w:pPr>
      <w:r w:rsidRPr="00A55F4E">
        <w:rPr>
          <w:rFonts w:ascii="Cambria" w:hAnsi="Cambria" w:cs="Arial"/>
          <w:b/>
          <w:sz w:val="20"/>
          <w:szCs w:val="20"/>
        </w:rPr>
        <w:t xml:space="preserve">Załącznik nr </w:t>
      </w:r>
      <w:r w:rsidR="00E03208" w:rsidRPr="00A55F4E">
        <w:rPr>
          <w:rFonts w:ascii="Cambria" w:hAnsi="Cambria" w:cs="Arial"/>
          <w:b/>
          <w:sz w:val="20"/>
          <w:szCs w:val="20"/>
        </w:rPr>
        <w:t>1a</w:t>
      </w:r>
      <w:r w:rsidR="00612F9F" w:rsidRPr="00A55F4E">
        <w:rPr>
          <w:rFonts w:ascii="Cambria" w:hAnsi="Cambria" w:cs="Arial"/>
          <w:b/>
          <w:sz w:val="20"/>
          <w:szCs w:val="20"/>
        </w:rPr>
        <w:t xml:space="preserve"> do SWZ</w:t>
      </w:r>
    </w:p>
    <w:p w14:paraId="3F386EEA" w14:textId="77777777" w:rsidR="00D22BE4" w:rsidRPr="0021284A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21284A">
        <w:rPr>
          <w:rFonts w:ascii="Cambria" w:hAnsi="Cambria" w:cs="Arial"/>
          <w:sz w:val="20"/>
          <w:szCs w:val="20"/>
        </w:rPr>
        <w:t>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D22BE4"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 w:rsidR="00F102C3">
        <w:rPr>
          <w:rFonts w:ascii="Cambria" w:hAnsi="Cambria" w:cs="Arial"/>
          <w:sz w:val="20"/>
          <w:szCs w:val="20"/>
        </w:rPr>
        <w:t>.</w:t>
      </w:r>
      <w:r w:rsidR="00091FCF">
        <w:rPr>
          <w:rFonts w:ascii="Cambria" w:hAnsi="Cambria" w:cs="Arial"/>
          <w:sz w:val="20"/>
          <w:szCs w:val="20"/>
        </w:rPr>
        <w:t>.................. 2021</w:t>
      </w:r>
      <w:r w:rsidR="0068726E">
        <w:rPr>
          <w:rFonts w:ascii="Cambria" w:hAnsi="Cambria" w:cs="Arial"/>
          <w:sz w:val="20"/>
          <w:szCs w:val="20"/>
        </w:rPr>
        <w:t xml:space="preserve"> </w:t>
      </w:r>
      <w:r w:rsidR="00D22BE4" w:rsidRPr="0021284A">
        <w:rPr>
          <w:rFonts w:ascii="Cambria" w:hAnsi="Cambria" w:cs="Arial"/>
          <w:sz w:val="20"/>
          <w:szCs w:val="20"/>
        </w:rPr>
        <w:t>r.</w:t>
      </w:r>
    </w:p>
    <w:p w14:paraId="7303CFE9" w14:textId="77777777" w:rsidR="00DA509A" w:rsidRPr="0021284A" w:rsidRDefault="00905E0F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="00910410" w:rsidRPr="0021284A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21284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744C13BB" w14:textId="77777777" w:rsidR="00DA509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259DD0F7" w14:textId="77777777"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32665A17" w14:textId="77777777" w:rsidR="0032655D" w:rsidRPr="00091FCF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 xml:space="preserve">WYKAZ OSÓB, </w:t>
      </w:r>
      <w:r w:rsidRPr="00091FCF">
        <w:rPr>
          <w:rFonts w:ascii="Cambria" w:hAnsi="Cambria"/>
          <w:b/>
          <w:color w:val="auto"/>
          <w:sz w:val="20"/>
          <w:szCs w:val="20"/>
        </w:rPr>
        <w:t>KTÓRE BĘDĄ UCZESTNICZYĆ W WYKONYWANIU ZAMÓWIENIA</w:t>
      </w:r>
      <w:r w:rsidR="00E03208">
        <w:rPr>
          <w:rFonts w:ascii="Cambria" w:hAnsi="Cambria"/>
          <w:b/>
          <w:color w:val="auto"/>
          <w:sz w:val="20"/>
          <w:szCs w:val="20"/>
        </w:rPr>
        <w:t xml:space="preserve"> – do punktacji</w:t>
      </w:r>
    </w:p>
    <w:p w14:paraId="1B9AED57" w14:textId="08E11765" w:rsidR="00E46093" w:rsidRPr="00E90DCD" w:rsidRDefault="0032655D" w:rsidP="00976DFA">
      <w:pPr>
        <w:pStyle w:val="Tekstpodstawowy2"/>
        <w:spacing w:line="276" w:lineRule="auto"/>
        <w:ind w:left="435"/>
        <w:jc w:val="center"/>
        <w:rPr>
          <w:rFonts w:ascii="Cambria" w:hAnsi="Cambria"/>
          <w:b/>
          <w:color w:val="000000"/>
          <w:sz w:val="20"/>
          <w:szCs w:val="20"/>
        </w:rPr>
      </w:pPr>
      <w:r w:rsidRPr="00091FCF">
        <w:rPr>
          <w:rFonts w:ascii="Cambria" w:hAnsi="Cambria" w:cs="Arial"/>
          <w:sz w:val="20"/>
          <w:szCs w:val="20"/>
        </w:rPr>
        <w:t xml:space="preserve">Składany do </w:t>
      </w:r>
      <w:r w:rsidR="00C920BE" w:rsidRPr="00091FCF">
        <w:rPr>
          <w:rFonts w:ascii="Cambria" w:hAnsi="Cambria" w:cs="Arial"/>
          <w:sz w:val="20"/>
          <w:szCs w:val="20"/>
        </w:rPr>
        <w:t>postępowania pn.</w:t>
      </w:r>
      <w:r w:rsidRPr="00091FCF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4B1D58"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0" w:name="_Hlk530999959"/>
      <w:bookmarkStart w:id="1" w:name="_Hlk60466352"/>
      <w:bookmarkStart w:id="2" w:name="_Hlk84932124"/>
      <w:r w:rsidR="00976DFA" w:rsidRPr="00976DFA">
        <w:rPr>
          <w:rFonts w:ascii="Cambria" w:hAnsi="Cambria"/>
          <w:b/>
          <w:sz w:val="20"/>
          <w:szCs w:val="20"/>
          <w:lang w:val="pl-PL"/>
        </w:rPr>
        <w:t>Modernizacja pomieszczeń korytarza w budynku Starostwa Powiatowego w Jędrzejowie przy ulicy Armii Krajowej 9 celem poprawy bezpieczeństwa ppoż.</w:t>
      </w:r>
      <w:bookmarkEnd w:id="2"/>
      <w:r w:rsidR="004B1D58" w:rsidRPr="009C7B80">
        <w:rPr>
          <w:rFonts w:ascii="Cambria" w:hAnsi="Cambria"/>
          <w:b/>
          <w:sz w:val="20"/>
          <w:szCs w:val="20"/>
        </w:rPr>
        <w:t>”</w:t>
      </w:r>
      <w:bookmarkEnd w:id="0"/>
      <w:bookmarkEnd w:id="1"/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32655D" w:rsidRPr="00940ADF" w14:paraId="1B5379C4" w14:textId="77777777" w:rsidTr="00A66B1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D2F0" w14:textId="77777777" w:rsidR="0032655D" w:rsidRPr="00940ADF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FABC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C4F4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A97F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14A1337F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14:paraId="0741581F" w14:textId="77777777" w:rsidR="0032655D" w:rsidRPr="00A66B1C" w:rsidRDefault="0032655D" w:rsidP="00A66B1C">
            <w:pPr>
              <w:pStyle w:val="Default"/>
              <w:ind w:left="-425" w:firstLine="425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4D96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091FCF" w:rsidRPr="00C077CF" w14:paraId="16DA4EC7" w14:textId="77777777" w:rsidTr="00A55F4E">
        <w:trPr>
          <w:trHeight w:val="350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1ADC" w14:textId="77777777" w:rsidR="00091FCF" w:rsidRPr="00C077CF" w:rsidRDefault="00091FCF" w:rsidP="00A66B1C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A71E09" w:rsidRPr="00940ADF" w14:paraId="216FDDA2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00CEEA6" w14:textId="77777777" w:rsidR="00A71E09" w:rsidRPr="003C20BB" w:rsidRDefault="00723984" w:rsidP="00A71E0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3C20BB">
              <w:rPr>
                <w:rFonts w:ascii="Cambria" w:hAnsi="Cambria" w:cs="Arial"/>
                <w:spacing w:val="4"/>
                <w:sz w:val="18"/>
                <w:szCs w:val="18"/>
              </w:rPr>
              <w:t>1.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B2C45A7" w14:textId="77777777" w:rsidR="00A71E09" w:rsidRPr="003C20BB" w:rsidRDefault="00D85DA9" w:rsidP="00A71E09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3C20BB">
              <w:rPr>
                <w:rFonts w:ascii="Cambria" w:hAnsi="Cambria"/>
                <w:sz w:val="18"/>
                <w:szCs w:val="18"/>
              </w:rPr>
              <w:t>…………..  ……………..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C78C800" w14:textId="77777777" w:rsidR="00A71E09" w:rsidRPr="003C20BB" w:rsidRDefault="007F0177" w:rsidP="00A71E09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C20BB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09D618C" w14:textId="27CD6AE5" w:rsidR="00FC1F4F" w:rsidRPr="003C20BB" w:rsidRDefault="00FC1F4F" w:rsidP="00FC1F4F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C20BB">
              <w:rPr>
                <w:rFonts w:ascii="Cambria" w:hAnsi="Cambria"/>
                <w:b/>
                <w:sz w:val="18"/>
                <w:szCs w:val="18"/>
              </w:rPr>
              <w:t>Osoba posiadająca uprawnienia do kierowania robotami budowlanymi w</w:t>
            </w:r>
            <w:r w:rsidR="003C20BB" w:rsidRPr="003C20BB">
              <w:rPr>
                <w:rFonts w:ascii="Cambria" w:hAnsi="Cambria"/>
                <w:b/>
                <w:sz w:val="18"/>
                <w:szCs w:val="18"/>
              </w:rPr>
              <w:t> </w:t>
            </w:r>
            <w:r w:rsidRPr="003C20BB">
              <w:rPr>
                <w:rFonts w:ascii="Cambria" w:hAnsi="Cambria"/>
                <w:b/>
                <w:sz w:val="18"/>
                <w:szCs w:val="18"/>
              </w:rPr>
              <w:t xml:space="preserve">specjalności konstrukcyjno-budowlanej, doświadczenie w pełnieniu funkcji kierownika budowy lub kierownika robót przy realizacji </w:t>
            </w:r>
            <w:r w:rsidR="003C20BB" w:rsidRPr="003C20BB">
              <w:rPr>
                <w:rFonts w:ascii="Cambria" w:hAnsi="Cambria"/>
                <w:b/>
                <w:sz w:val="18"/>
                <w:szCs w:val="18"/>
              </w:rPr>
              <w:t xml:space="preserve">……………. </w:t>
            </w:r>
            <w:r w:rsidRPr="003C20BB">
              <w:rPr>
                <w:rFonts w:ascii="Cambria" w:hAnsi="Cambria"/>
                <w:b/>
                <w:sz w:val="18"/>
                <w:szCs w:val="18"/>
              </w:rPr>
              <w:t>inwestycji  związanej z</w:t>
            </w:r>
            <w:r w:rsidR="00E03208" w:rsidRPr="003C20BB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F93C12" w:rsidRPr="003C20BB">
              <w:rPr>
                <w:rFonts w:ascii="Cambria" w:hAnsi="Cambria"/>
                <w:b/>
                <w:sz w:val="18"/>
                <w:szCs w:val="18"/>
              </w:rPr>
              <w:t xml:space="preserve">związaną z wykonaniem modernizacji/remontu/budowy/przebudowy budynku wraz z wykonaniem montażu/wymiany stolarki okiennej/drzwiowej w zakresie systemów oddymiania i wygrodzenia pożarowego </w:t>
            </w:r>
          </w:p>
          <w:p w14:paraId="00B3FE85" w14:textId="77777777" w:rsidR="00FC1F4F" w:rsidRPr="003C20BB" w:rsidRDefault="00FC1F4F" w:rsidP="00FC1F4F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C20BB">
              <w:rPr>
                <w:rFonts w:ascii="Cambria" w:hAnsi="Cambria"/>
                <w:b/>
                <w:bCs/>
                <w:sz w:val="18"/>
                <w:szCs w:val="18"/>
              </w:rPr>
              <w:t>Nr uprawnień ……………………..</w:t>
            </w:r>
          </w:p>
          <w:p w14:paraId="1437F2CF" w14:textId="77777777" w:rsidR="00FC1F4F" w:rsidRPr="003C20BB" w:rsidRDefault="00FC1F4F" w:rsidP="00FC1F4F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C20BB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416AB569" w14:textId="77777777" w:rsidR="00FC1F4F" w:rsidRPr="003C20BB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C20BB">
              <w:rPr>
                <w:rFonts w:ascii="Cambria" w:hAnsi="Cambria"/>
                <w:b/>
                <w:bCs/>
                <w:sz w:val="18"/>
                <w:szCs w:val="18"/>
              </w:rPr>
              <w:t xml:space="preserve">……………………………………………………….. (nazwa inwestycji) </w:t>
            </w:r>
          </w:p>
          <w:p w14:paraId="35BE43B1" w14:textId="77777777" w:rsidR="00FC1F4F" w:rsidRPr="003C20BB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C20BB">
              <w:rPr>
                <w:rFonts w:ascii="Cambria" w:hAnsi="Cambria"/>
                <w:b/>
                <w:bCs/>
                <w:sz w:val="18"/>
                <w:szCs w:val="18"/>
              </w:rPr>
              <w:t xml:space="preserve">……………………………………………………….. (nazwa inwestycji) </w:t>
            </w:r>
          </w:p>
          <w:p w14:paraId="5F37A47B" w14:textId="77777777" w:rsidR="00FC1F4F" w:rsidRPr="003C20BB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C20BB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……………………………………………………….. (nazwa inwestycji)</w:t>
            </w:r>
          </w:p>
          <w:p w14:paraId="74ADF1F3" w14:textId="77777777" w:rsidR="00FC1F4F" w:rsidRPr="003C20BB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C20BB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……………………………………………………….. (nazwa inwestycji)</w:t>
            </w:r>
          </w:p>
          <w:p w14:paraId="5027ED5D" w14:textId="77777777" w:rsidR="00FC1F4F" w:rsidRPr="003C20BB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C20BB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……………………………………………………….. (nazwa inwestycji)</w:t>
            </w:r>
          </w:p>
          <w:p w14:paraId="26C9ECD1" w14:textId="77777777" w:rsidR="00A71E09" w:rsidRPr="003C20BB" w:rsidRDefault="00A71E09" w:rsidP="00A71E09">
            <w:pPr>
              <w:spacing w:line="276" w:lineRule="auto"/>
              <w:ind w:left="144" w:right="145"/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B8ED436" w14:textId="77777777" w:rsidR="00A71E09" w:rsidRPr="003C20BB" w:rsidRDefault="007F0177" w:rsidP="00A71E0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C20BB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</w:tbl>
    <w:p w14:paraId="5B96444D" w14:textId="77777777" w:rsidR="0032655D" w:rsidRPr="00940ADF" w:rsidRDefault="0032655D" w:rsidP="00F102C3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 w:rsidRPr="00940ADF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940ADF">
        <w:rPr>
          <w:rFonts w:ascii="Cambria" w:hAnsi="Cambria" w:cs="Arial"/>
          <w:sz w:val="18"/>
          <w:szCs w:val="18"/>
        </w:rPr>
        <w:t xml:space="preserve">oświadczam(my), </w:t>
      </w:r>
      <w:r w:rsidRPr="00940ADF">
        <w:rPr>
          <w:rFonts w:ascii="Cambria" w:hAnsi="Cambria" w:cs="Arial"/>
          <w:b/>
          <w:bCs/>
          <w:sz w:val="18"/>
          <w:szCs w:val="18"/>
        </w:rPr>
        <w:t>że osoba wskazana</w:t>
      </w:r>
      <w:r w:rsidRPr="00940ADF">
        <w:rPr>
          <w:rFonts w:ascii="Cambria" w:hAnsi="Cambria" w:cs="Arial"/>
          <w:sz w:val="18"/>
          <w:szCs w:val="18"/>
        </w:rPr>
        <w:t>, będzie uczestniczyć w wykonywaniu zamówienia i posiada uprawnienia wymaga</w:t>
      </w:r>
      <w:r w:rsidR="00F102C3">
        <w:rPr>
          <w:rFonts w:ascii="Cambria" w:hAnsi="Cambria" w:cs="Arial"/>
          <w:sz w:val="18"/>
          <w:szCs w:val="18"/>
        </w:rPr>
        <w:t>ne w postawionym warunku w SWZ</w:t>
      </w:r>
      <w:r w:rsidR="00C574BE">
        <w:rPr>
          <w:rFonts w:ascii="Cambria" w:hAnsi="Cambria" w:cs="Arial"/>
          <w:sz w:val="18"/>
          <w:szCs w:val="18"/>
        </w:rPr>
        <w:t xml:space="preserve"> </w:t>
      </w:r>
      <w:r w:rsidRPr="00940ADF">
        <w:rPr>
          <w:rFonts w:ascii="Cambria" w:hAnsi="Cambria" w:cs="Arial"/>
          <w:sz w:val="18"/>
          <w:szCs w:val="18"/>
        </w:rPr>
        <w:t>i może sprawować wymienioną funkcję zgodnie z Prawem Budowlanym</w:t>
      </w:r>
      <w:r w:rsidR="00F102C3">
        <w:rPr>
          <w:rFonts w:ascii="Cambria" w:hAnsi="Cambria" w:cs="Arial"/>
          <w:sz w:val="18"/>
          <w:szCs w:val="18"/>
        </w:rPr>
        <w:t>.</w:t>
      </w:r>
      <w:r w:rsidRPr="00940ADF">
        <w:rPr>
          <w:rFonts w:ascii="Cambria" w:hAnsi="Cambria" w:cs="Arial"/>
          <w:sz w:val="18"/>
          <w:szCs w:val="18"/>
        </w:rPr>
        <w:t xml:space="preserve"> </w:t>
      </w:r>
    </w:p>
    <w:p w14:paraId="2EC71D82" w14:textId="77777777" w:rsidR="0021284A" w:rsidRPr="00905E0F" w:rsidRDefault="0032655D" w:rsidP="00905E0F">
      <w:pPr>
        <w:pStyle w:val="Default"/>
        <w:rPr>
          <w:rFonts w:ascii="Cambria" w:hAnsi="Cambria"/>
          <w:color w:val="auto"/>
          <w:sz w:val="16"/>
          <w:szCs w:val="16"/>
        </w:rPr>
      </w:pPr>
      <w:r w:rsidRPr="00905E0F">
        <w:rPr>
          <w:rFonts w:ascii="Cambria" w:hAnsi="Cambria"/>
          <w:sz w:val="16"/>
          <w:szCs w:val="16"/>
        </w:rPr>
        <w:t xml:space="preserve">* niepotrzebne skreślić ( jeżeli wykonawca pozostaje w stosunku umowy </w:t>
      </w:r>
      <w:proofErr w:type="spellStart"/>
      <w:r w:rsidRPr="00905E0F">
        <w:rPr>
          <w:rFonts w:ascii="Cambria" w:hAnsi="Cambria"/>
          <w:sz w:val="16"/>
          <w:szCs w:val="16"/>
        </w:rPr>
        <w:t>cywilno</w:t>
      </w:r>
      <w:proofErr w:type="spellEnd"/>
      <w:r w:rsidRPr="00905E0F">
        <w:rPr>
          <w:rFonts w:ascii="Cambria" w:hAnsi="Cambria"/>
          <w:sz w:val="16"/>
          <w:szCs w:val="16"/>
        </w:rPr>
        <w:t xml:space="preserve"> prawnej pozostawiamy własne)</w:t>
      </w:r>
    </w:p>
    <w:sectPr w:rsidR="0021284A" w:rsidRPr="00905E0F" w:rsidSect="00905E0F">
      <w:footerReference w:type="even" r:id="rId8"/>
      <w:footerReference w:type="default" r:id="rId9"/>
      <w:pgSz w:w="16838" w:h="11906" w:orient="landscape"/>
      <w:pgMar w:top="567" w:right="1418" w:bottom="1135" w:left="1418" w:header="284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59D74" w14:textId="77777777" w:rsidR="00EA6FDC" w:rsidRDefault="00EA6FDC">
      <w:r>
        <w:separator/>
      </w:r>
    </w:p>
  </w:endnote>
  <w:endnote w:type="continuationSeparator" w:id="0">
    <w:p w14:paraId="2145A7A0" w14:textId="77777777" w:rsidR="00EA6FDC" w:rsidRDefault="00EA6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9295F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A4EB9D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27B7F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6258A9C6" w14:textId="77777777" w:rsidR="009E6C6C" w:rsidRPr="000B6691" w:rsidRDefault="009E6C6C" w:rsidP="009E6C6C">
    <w:pPr>
      <w:spacing w:line="360" w:lineRule="auto"/>
      <w:ind w:left="9072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7E760DAF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3CE68" w14:textId="77777777" w:rsidR="00EA6FDC" w:rsidRDefault="00EA6FDC">
      <w:r>
        <w:separator/>
      </w:r>
    </w:p>
  </w:footnote>
  <w:footnote w:type="continuationSeparator" w:id="0">
    <w:p w14:paraId="25C30213" w14:textId="77777777" w:rsidR="00EA6FDC" w:rsidRDefault="00EA6F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22"/>
    <w:multiLevelType w:val="singleLevel"/>
    <w:tmpl w:val="00000022"/>
    <w:name w:val="WW8Num5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5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9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3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4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8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926702"/>
    <w:multiLevelType w:val="hybridMultilevel"/>
    <w:tmpl w:val="67C67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9"/>
  </w:num>
  <w:num w:numId="2">
    <w:abstractNumId w:val="45"/>
  </w:num>
  <w:num w:numId="3">
    <w:abstractNumId w:val="32"/>
  </w:num>
  <w:num w:numId="4">
    <w:abstractNumId w:val="27"/>
  </w:num>
  <w:num w:numId="5">
    <w:abstractNumId w:val="20"/>
  </w:num>
  <w:num w:numId="6">
    <w:abstractNumId w:val="36"/>
  </w:num>
  <w:num w:numId="7">
    <w:abstractNumId w:val="40"/>
  </w:num>
  <w:num w:numId="8">
    <w:abstractNumId w:val="24"/>
  </w:num>
  <w:num w:numId="9">
    <w:abstractNumId w:val="53"/>
  </w:num>
  <w:num w:numId="10">
    <w:abstractNumId w:val="58"/>
  </w:num>
  <w:num w:numId="11">
    <w:abstractNumId w:val="21"/>
  </w:num>
  <w:num w:numId="12">
    <w:abstractNumId w:val="56"/>
  </w:num>
  <w:num w:numId="13">
    <w:abstractNumId w:val="57"/>
  </w:num>
  <w:num w:numId="14">
    <w:abstractNumId w:val="13"/>
  </w:num>
  <w:num w:numId="15">
    <w:abstractNumId w:val="28"/>
  </w:num>
  <w:num w:numId="16">
    <w:abstractNumId w:val="35"/>
  </w:num>
  <w:num w:numId="17">
    <w:abstractNumId w:val="52"/>
  </w:num>
  <w:num w:numId="18">
    <w:abstractNumId w:val="23"/>
  </w:num>
  <w:num w:numId="19">
    <w:abstractNumId w:val="15"/>
  </w:num>
  <w:num w:numId="20">
    <w:abstractNumId w:val="18"/>
  </w:num>
  <w:num w:numId="21">
    <w:abstractNumId w:val="46"/>
  </w:num>
  <w:num w:numId="22">
    <w:abstractNumId w:val="19"/>
  </w:num>
  <w:num w:numId="23">
    <w:abstractNumId w:val="51"/>
  </w:num>
  <w:num w:numId="24">
    <w:abstractNumId w:val="48"/>
  </w:num>
  <w:num w:numId="25">
    <w:abstractNumId w:val="22"/>
  </w:num>
  <w:num w:numId="26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4"/>
  </w:num>
  <w:num w:numId="32">
    <w:abstractNumId w:val="11"/>
  </w:num>
  <w:num w:numId="33">
    <w:abstractNumId w:val="30"/>
  </w:num>
  <w:num w:numId="34">
    <w:abstractNumId w:val="47"/>
  </w:num>
  <w:num w:numId="35">
    <w:abstractNumId w:val="17"/>
  </w:num>
  <w:num w:numId="36">
    <w:abstractNumId w:val="55"/>
  </w:num>
  <w:num w:numId="37">
    <w:abstractNumId w:val="16"/>
  </w:num>
  <w:num w:numId="38">
    <w:abstractNumId w:val="10"/>
  </w:num>
  <w:num w:numId="39">
    <w:abstractNumId w:val="25"/>
  </w:num>
  <w:num w:numId="40">
    <w:abstractNumId w:val="41"/>
  </w:num>
  <w:num w:numId="41">
    <w:abstractNumId w:val="37"/>
  </w:num>
  <w:num w:numId="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6"/>
  </w:num>
  <w:num w:numId="45">
    <w:abstractNumId w:val="14"/>
  </w:num>
  <w:num w:numId="46">
    <w:abstractNumId w:val="31"/>
  </w:num>
  <w:num w:numId="47">
    <w:abstractNumId w:val="42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>
    <w:abstractNumId w:val="34"/>
  </w:num>
  <w:num w:numId="49">
    <w:abstractNumId w:val="9"/>
  </w:num>
  <w:num w:numId="50">
    <w:abstractNumId w:val="50"/>
  </w:num>
  <w:num w:numId="51">
    <w:abstractNumId w:val="12"/>
  </w:num>
  <w:num w:numId="52">
    <w:abstractNumId w:val="4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20A3B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58B3"/>
    <w:rsid w:val="00090A82"/>
    <w:rsid w:val="00091FCF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154BE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3135"/>
    <w:rsid w:val="001B59ED"/>
    <w:rsid w:val="001B63E7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13CD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B35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365B7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90EB4"/>
    <w:rsid w:val="002953C0"/>
    <w:rsid w:val="002A2237"/>
    <w:rsid w:val="002A2640"/>
    <w:rsid w:val="002A4CEF"/>
    <w:rsid w:val="002A5876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E2509"/>
    <w:rsid w:val="002F0291"/>
    <w:rsid w:val="002F16D6"/>
    <w:rsid w:val="002F26C4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48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20BB"/>
    <w:rsid w:val="003C48F1"/>
    <w:rsid w:val="003C4B19"/>
    <w:rsid w:val="003C659A"/>
    <w:rsid w:val="003C7514"/>
    <w:rsid w:val="003D1ED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1D58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25D0F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3699A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3984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177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5146"/>
    <w:rsid w:val="00936437"/>
    <w:rsid w:val="00937018"/>
    <w:rsid w:val="009370DA"/>
    <w:rsid w:val="00937E37"/>
    <w:rsid w:val="00940ADF"/>
    <w:rsid w:val="00940C71"/>
    <w:rsid w:val="009427CB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6DFA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32D4"/>
    <w:rsid w:val="009A410D"/>
    <w:rsid w:val="009A4C9A"/>
    <w:rsid w:val="009A5616"/>
    <w:rsid w:val="009A63E0"/>
    <w:rsid w:val="009C0A20"/>
    <w:rsid w:val="009C3757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E6C6C"/>
    <w:rsid w:val="009E7D5D"/>
    <w:rsid w:val="009F246A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3D0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5F4E"/>
    <w:rsid w:val="00A578F5"/>
    <w:rsid w:val="00A6013A"/>
    <w:rsid w:val="00A62E79"/>
    <w:rsid w:val="00A66B1C"/>
    <w:rsid w:val="00A71CB4"/>
    <w:rsid w:val="00A71E09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1C63"/>
    <w:rsid w:val="00B64E61"/>
    <w:rsid w:val="00B66F2C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7B2C"/>
    <w:rsid w:val="00BA7C69"/>
    <w:rsid w:val="00BB19B8"/>
    <w:rsid w:val="00BB7015"/>
    <w:rsid w:val="00BC0322"/>
    <w:rsid w:val="00BC077D"/>
    <w:rsid w:val="00BC4A55"/>
    <w:rsid w:val="00BC54A6"/>
    <w:rsid w:val="00BD1112"/>
    <w:rsid w:val="00BD2D8F"/>
    <w:rsid w:val="00BD58A4"/>
    <w:rsid w:val="00BD6049"/>
    <w:rsid w:val="00BD7949"/>
    <w:rsid w:val="00BE087A"/>
    <w:rsid w:val="00BE0A7B"/>
    <w:rsid w:val="00BE28EE"/>
    <w:rsid w:val="00BE38A8"/>
    <w:rsid w:val="00BE43AB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077CF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7C1D"/>
    <w:rsid w:val="00CA152F"/>
    <w:rsid w:val="00CA4619"/>
    <w:rsid w:val="00CB49E0"/>
    <w:rsid w:val="00CB6C60"/>
    <w:rsid w:val="00CC2C7F"/>
    <w:rsid w:val="00CC3229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5DA9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03208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0EB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5C88"/>
    <w:rsid w:val="00E5600C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A6FDC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93C12"/>
    <w:rsid w:val="00FA12D9"/>
    <w:rsid w:val="00FA1C7E"/>
    <w:rsid w:val="00FA5362"/>
    <w:rsid w:val="00FB1331"/>
    <w:rsid w:val="00FB2E1F"/>
    <w:rsid w:val="00FC1F4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13F646A2"/>
  <w15:docId w15:val="{A5B1E518-2042-4FED-871D-1473B7FFB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2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C077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BB02A-D2A9-4C6B-B4BD-697C562AA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Justyna Młyńczak</cp:lastModifiedBy>
  <cp:revision>6</cp:revision>
  <cp:lastPrinted>2013-04-03T06:33:00Z</cp:lastPrinted>
  <dcterms:created xsi:type="dcterms:W3CDTF">2021-04-12T12:53:00Z</dcterms:created>
  <dcterms:modified xsi:type="dcterms:W3CDTF">2021-10-12T13:05:00Z</dcterms:modified>
</cp:coreProperties>
</file>